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DA28B3" w14:textId="07A236A5" w:rsidR="00EA3C3E" w:rsidRPr="006C6294" w:rsidRDefault="00EA3C3E" w:rsidP="00EA3C3E">
      <w:pPr>
        <w:jc w:val="right"/>
        <w:rPr>
          <w:rFonts w:asciiTheme="majorHAnsi" w:hAnsiTheme="majorHAnsi" w:cstheme="majorHAnsi"/>
          <w:b/>
          <w:sz w:val="24"/>
          <w:lang w:val="pl-PL"/>
        </w:rPr>
      </w:pPr>
      <w:bookmarkStart w:id="0" w:name="_Hlk208322507"/>
      <w:r>
        <w:rPr>
          <w:rFonts w:asciiTheme="majorHAnsi" w:hAnsiTheme="majorHAnsi" w:cstheme="majorHAnsi"/>
          <w:bCs/>
          <w:i/>
          <w:iCs/>
          <w:sz w:val="20"/>
          <w:szCs w:val="20"/>
          <w:lang w:val="pl-PL"/>
        </w:rPr>
        <w:t xml:space="preserve">Oświadczenie – załącznik nr 5 </w:t>
      </w:r>
      <w:r w:rsidRPr="00B10EC2">
        <w:rPr>
          <w:rFonts w:asciiTheme="majorHAnsi" w:hAnsiTheme="majorHAnsi" w:cstheme="majorHAnsi"/>
          <w:bCs/>
          <w:i/>
          <w:iCs/>
          <w:sz w:val="20"/>
          <w:szCs w:val="20"/>
          <w:lang w:val="pl-PL"/>
        </w:rPr>
        <w:t xml:space="preserve">do </w:t>
      </w:r>
      <w:r w:rsidR="000C60DC">
        <w:rPr>
          <w:rFonts w:asciiTheme="majorHAnsi" w:hAnsiTheme="majorHAnsi" w:cstheme="majorHAnsi"/>
          <w:bCs/>
          <w:i/>
          <w:iCs/>
          <w:sz w:val="20"/>
          <w:szCs w:val="20"/>
          <w:lang w:val="pl-PL"/>
        </w:rPr>
        <w:t>W</w:t>
      </w:r>
      <w:r w:rsidRPr="00B10EC2">
        <w:rPr>
          <w:rFonts w:asciiTheme="majorHAnsi" w:hAnsiTheme="majorHAnsi" w:cstheme="majorHAnsi"/>
          <w:bCs/>
          <w:i/>
          <w:iCs/>
          <w:sz w:val="20"/>
          <w:szCs w:val="20"/>
          <w:lang w:val="pl-PL"/>
        </w:rPr>
        <w:t>niosku o umorzenie części  pożyczki</w:t>
      </w:r>
    </w:p>
    <w:tbl>
      <w:tblPr>
        <w:tblStyle w:val="Tabela-Siatka"/>
        <w:tblW w:w="9998" w:type="dxa"/>
        <w:jc w:val="center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335"/>
        <w:gridCol w:w="1354"/>
        <w:gridCol w:w="1623"/>
        <w:gridCol w:w="687"/>
        <w:gridCol w:w="1581"/>
        <w:gridCol w:w="3418"/>
      </w:tblGrid>
      <w:tr w:rsidR="00D71D0F" w:rsidRPr="004E3DB6" w14:paraId="668DCF29" w14:textId="77777777" w:rsidTr="00EF7198">
        <w:trPr>
          <w:trHeight w:val="312"/>
          <w:jc w:val="center"/>
        </w:trPr>
        <w:tc>
          <w:tcPr>
            <w:tcW w:w="99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bookmarkEnd w:id="0"/>
          <w:p w14:paraId="55778DF5" w14:textId="77777777" w:rsidR="00D71D0F" w:rsidRPr="00696423" w:rsidRDefault="00D71D0F" w:rsidP="00D71D0F">
            <w:pPr>
              <w:pStyle w:val="Akapitzlist"/>
              <w:numPr>
                <w:ilvl w:val="0"/>
                <w:numId w:val="11"/>
              </w:numPr>
              <w:spacing w:line="276" w:lineRule="auto"/>
              <w:rPr>
                <w:rFonts w:asciiTheme="majorHAnsi" w:hAnsiTheme="majorHAnsi" w:cstheme="majorHAnsi"/>
                <w:b/>
                <w:color w:val="FFFFFF" w:themeColor="background1"/>
                <w:sz w:val="24"/>
                <w:szCs w:val="24"/>
                <w:lang w:val="pl-PL"/>
              </w:rPr>
            </w:pPr>
            <w:r w:rsidRPr="00696423">
              <w:rPr>
                <w:rFonts w:asciiTheme="majorHAnsi" w:hAnsiTheme="majorHAnsi" w:cstheme="majorHAnsi"/>
                <w:b/>
                <w:color w:val="FFFFFF" w:themeColor="background1"/>
                <w:sz w:val="24"/>
                <w:szCs w:val="24"/>
                <w:lang w:val="pl-PL"/>
              </w:rPr>
              <w:t>DANE POŻYCZKOBIORCY</w:t>
            </w:r>
          </w:p>
        </w:tc>
      </w:tr>
      <w:tr w:rsidR="00D71D0F" w:rsidRPr="004E3DB6" w14:paraId="03D52B38" w14:textId="77777777" w:rsidTr="00EF7198">
        <w:trPr>
          <w:trHeight w:val="850"/>
          <w:jc w:val="center"/>
        </w:trPr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514BF5" w14:textId="77777777" w:rsidR="00D71D0F" w:rsidRPr="004E3DB6" w:rsidRDefault="00D71D0F" w:rsidP="00EF7198">
            <w:pPr>
              <w:spacing w:line="276" w:lineRule="auto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imię i nazwisko </w:t>
            </w:r>
          </w:p>
        </w:tc>
        <w:tc>
          <w:tcPr>
            <w:tcW w:w="73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DBDDB4" w14:textId="77777777" w:rsidR="00D71D0F" w:rsidRPr="004E3DB6" w:rsidRDefault="00D71D0F" w:rsidP="00EF7198">
            <w:pPr>
              <w:spacing w:line="276" w:lineRule="auto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</w:p>
        </w:tc>
      </w:tr>
      <w:tr w:rsidR="00D71D0F" w:rsidRPr="004E3DB6" w14:paraId="71EAF332" w14:textId="77777777" w:rsidTr="00EF7198">
        <w:trPr>
          <w:trHeight w:val="850"/>
          <w:jc w:val="center"/>
        </w:trPr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E7BB51" w14:textId="77777777" w:rsidR="00D71D0F" w:rsidRDefault="00D71D0F" w:rsidP="00EF7198">
            <w:pPr>
              <w:spacing w:line="276" w:lineRule="auto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nazwa</w:t>
            </w:r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 </w:t>
            </w: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Pożyczkobiorcy</w:t>
            </w:r>
          </w:p>
        </w:tc>
        <w:tc>
          <w:tcPr>
            <w:tcW w:w="73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09E034" w14:textId="77777777" w:rsidR="00D71D0F" w:rsidRDefault="00D71D0F" w:rsidP="00EF7198">
            <w:pPr>
              <w:spacing w:line="276" w:lineRule="auto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</w:p>
        </w:tc>
      </w:tr>
      <w:tr w:rsidR="00D71D0F" w:rsidRPr="004E3DB6" w14:paraId="2E83A361" w14:textId="77777777" w:rsidTr="00EF7198">
        <w:trPr>
          <w:trHeight w:val="907"/>
          <w:jc w:val="center"/>
        </w:trPr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80A9DE" w14:textId="77777777" w:rsidR="00D71D0F" w:rsidRDefault="00D71D0F" w:rsidP="00EF7198">
            <w:pPr>
              <w:spacing w:line="276" w:lineRule="auto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adres działalności</w:t>
            </w:r>
          </w:p>
        </w:tc>
        <w:tc>
          <w:tcPr>
            <w:tcW w:w="73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18849" w14:textId="77777777" w:rsidR="00D71D0F" w:rsidRPr="004E3DB6" w:rsidRDefault="00D71D0F" w:rsidP="00EF7198">
            <w:pPr>
              <w:spacing w:line="276" w:lineRule="auto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</w:p>
        </w:tc>
      </w:tr>
      <w:tr w:rsidR="00D71D0F" w:rsidRPr="004E3DB6" w14:paraId="63F25935" w14:textId="77777777" w:rsidTr="00EF7198">
        <w:trPr>
          <w:trHeight w:val="533"/>
          <w:jc w:val="center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F58C06" w14:textId="77777777" w:rsidR="00D71D0F" w:rsidRPr="004E3DB6" w:rsidRDefault="00D71D0F" w:rsidP="00EF7198">
            <w:pPr>
              <w:spacing w:line="276" w:lineRule="auto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NIP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098204" w14:textId="77777777" w:rsidR="00D71D0F" w:rsidRPr="004E3DB6" w:rsidRDefault="00D71D0F" w:rsidP="00EF7198">
            <w:pPr>
              <w:spacing w:line="276" w:lineRule="auto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CDCA5D" w14:textId="77777777" w:rsidR="00D71D0F" w:rsidRPr="004E3DB6" w:rsidRDefault="00D71D0F" w:rsidP="00EF7198">
            <w:pPr>
              <w:spacing w:line="276" w:lineRule="auto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Telefon komórkowy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D935D0" w14:textId="77777777" w:rsidR="00D71D0F" w:rsidRPr="004E3DB6" w:rsidRDefault="00D71D0F" w:rsidP="00EF7198">
            <w:pPr>
              <w:spacing w:line="276" w:lineRule="auto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</w:p>
        </w:tc>
      </w:tr>
      <w:tr w:rsidR="00D71D0F" w:rsidRPr="004E3DB6" w14:paraId="5AE20E9D" w14:textId="77777777" w:rsidTr="00EF7198">
        <w:trPr>
          <w:trHeight w:val="454"/>
          <w:jc w:val="center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552EC7" w14:textId="77777777" w:rsidR="00D71D0F" w:rsidRDefault="00D71D0F" w:rsidP="00EF7198">
            <w:pPr>
              <w:spacing w:line="276" w:lineRule="auto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Regon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0710B" w14:textId="77777777" w:rsidR="00D71D0F" w:rsidRPr="004E3DB6" w:rsidRDefault="00D71D0F" w:rsidP="00EF7198">
            <w:pPr>
              <w:spacing w:line="276" w:lineRule="auto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2D8A4B" w14:textId="77777777" w:rsidR="00D71D0F" w:rsidRPr="004E3DB6" w:rsidRDefault="00D71D0F" w:rsidP="00EF7198">
            <w:pPr>
              <w:spacing w:line="276" w:lineRule="auto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E-mail</w:t>
            </w:r>
          </w:p>
        </w:tc>
        <w:tc>
          <w:tcPr>
            <w:tcW w:w="3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F03CF" w14:textId="77777777" w:rsidR="00D71D0F" w:rsidRPr="004E3DB6" w:rsidRDefault="00D71D0F" w:rsidP="00EF7198">
            <w:pPr>
              <w:spacing w:line="276" w:lineRule="auto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</w:p>
        </w:tc>
      </w:tr>
      <w:tr w:rsidR="00D71D0F" w:rsidRPr="00F25DFC" w14:paraId="1191C8DE" w14:textId="77777777" w:rsidTr="00EF7198">
        <w:trPr>
          <w:trHeight w:val="239"/>
          <w:jc w:val="center"/>
        </w:trPr>
        <w:tc>
          <w:tcPr>
            <w:tcW w:w="99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2D5784E3" w14:textId="77777777" w:rsidR="00D71D0F" w:rsidRPr="00F25DFC" w:rsidRDefault="00D71D0F" w:rsidP="00D71D0F">
            <w:pPr>
              <w:pStyle w:val="Akapitzlist"/>
              <w:numPr>
                <w:ilvl w:val="0"/>
                <w:numId w:val="11"/>
              </w:numPr>
              <w:spacing w:line="276" w:lineRule="auto"/>
              <w:rPr>
                <w:rFonts w:asciiTheme="majorHAnsi" w:hAnsiTheme="majorHAnsi" w:cstheme="majorHAnsi"/>
                <w:b/>
                <w:color w:val="FFFFFF" w:themeColor="background1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b/>
                <w:color w:val="FFFFFF" w:themeColor="background1"/>
                <w:sz w:val="24"/>
                <w:szCs w:val="24"/>
                <w:lang w:val="pl-PL"/>
              </w:rPr>
              <w:t>DANE UMOWY INWESTYCYJNEJ</w:t>
            </w:r>
          </w:p>
        </w:tc>
      </w:tr>
      <w:tr w:rsidR="00D71D0F" w:rsidRPr="004E3DB6" w14:paraId="21946209" w14:textId="77777777" w:rsidTr="00EF7198">
        <w:trPr>
          <w:trHeight w:val="454"/>
          <w:jc w:val="center"/>
        </w:trPr>
        <w:tc>
          <w:tcPr>
            <w:tcW w:w="4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D39C4E" w14:textId="77777777" w:rsidR="00D71D0F" w:rsidRDefault="00D71D0F" w:rsidP="00EF7198">
            <w:pPr>
              <w:spacing w:line="276" w:lineRule="auto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Numer </w:t>
            </w:r>
          </w:p>
          <w:p w14:paraId="712023E4" w14:textId="77777777" w:rsidR="00D71D0F" w:rsidRPr="004E3DB6" w:rsidRDefault="00D71D0F" w:rsidP="00EF7198">
            <w:pPr>
              <w:spacing w:line="276" w:lineRule="auto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 w:rsidRPr="006742F0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Umow</w:t>
            </w: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y</w:t>
            </w:r>
            <w:r w:rsidRPr="006742F0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 pożyczki Pierwszy Biznes – Wsparcie w Starcie</w:t>
            </w:r>
          </w:p>
        </w:tc>
        <w:tc>
          <w:tcPr>
            <w:tcW w:w="5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0DCD92" w14:textId="77777777" w:rsidR="00D71D0F" w:rsidRPr="004E3DB6" w:rsidRDefault="00D71D0F" w:rsidP="00EF7198">
            <w:pPr>
              <w:spacing w:line="276" w:lineRule="auto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</w:p>
        </w:tc>
      </w:tr>
      <w:tr w:rsidR="00D71D0F" w:rsidRPr="004E3DB6" w14:paraId="2624BBE5" w14:textId="77777777" w:rsidTr="00EF7198">
        <w:trPr>
          <w:trHeight w:val="454"/>
          <w:jc w:val="center"/>
        </w:trPr>
        <w:tc>
          <w:tcPr>
            <w:tcW w:w="4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81C0D2" w14:textId="77777777" w:rsidR="00D71D0F" w:rsidRDefault="00D71D0F" w:rsidP="00EF7198">
            <w:pPr>
              <w:spacing w:line="276" w:lineRule="auto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Data </w:t>
            </w:r>
          </w:p>
          <w:p w14:paraId="10CF120E" w14:textId="77777777" w:rsidR="00D71D0F" w:rsidRPr="004E3DB6" w:rsidRDefault="00D71D0F" w:rsidP="00EF7198">
            <w:pPr>
              <w:spacing w:line="276" w:lineRule="auto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 w:rsidRPr="006742F0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Umow</w:t>
            </w: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y</w:t>
            </w:r>
            <w:r w:rsidRPr="006742F0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 pożyczki Pierwszy Biznes – Wsparcie w Starcie</w:t>
            </w:r>
          </w:p>
        </w:tc>
        <w:tc>
          <w:tcPr>
            <w:tcW w:w="5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F46DC9" w14:textId="77777777" w:rsidR="00D71D0F" w:rsidRPr="004E3DB6" w:rsidRDefault="00D71D0F" w:rsidP="00EF7198">
            <w:pPr>
              <w:spacing w:line="276" w:lineRule="auto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</w:p>
        </w:tc>
      </w:tr>
      <w:tr w:rsidR="00D71D0F" w:rsidRPr="004E3DB6" w14:paraId="6967B6A6" w14:textId="77777777" w:rsidTr="00EF7198">
        <w:trPr>
          <w:trHeight w:val="454"/>
          <w:jc w:val="center"/>
        </w:trPr>
        <w:tc>
          <w:tcPr>
            <w:tcW w:w="99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490E0A" w14:textId="77777777" w:rsidR="00D71D0F" w:rsidRPr="006C6294" w:rsidRDefault="00D71D0F" w:rsidP="00EF7198">
            <w:pPr>
              <w:spacing w:line="276" w:lineRule="auto"/>
              <w:jc w:val="center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 w:rsidRPr="006C6294">
              <w:rPr>
                <w:rFonts w:asciiTheme="majorHAnsi" w:hAnsiTheme="majorHAnsi" w:cstheme="majorHAnsi"/>
                <w:b/>
                <w:sz w:val="28"/>
                <w:szCs w:val="24"/>
                <w:lang w:val="pl-PL"/>
              </w:rPr>
              <w:t>OŚWIADCZENIE</w:t>
            </w:r>
          </w:p>
          <w:p w14:paraId="0FAC8B46" w14:textId="3F2BF8F5" w:rsidR="00D71D0F" w:rsidRPr="004E3DB6" w:rsidRDefault="00906A75" w:rsidP="00EF7198">
            <w:pPr>
              <w:spacing w:line="276" w:lineRule="auto"/>
              <w:jc w:val="center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 w:rsidRPr="00906A75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[o rejestracji we wszystkich powiatowych urzędach pracy jako bezrobotny lub osoba poszukująca pracy za okres od 1 czerwca 2004 r.]</w:t>
            </w:r>
          </w:p>
        </w:tc>
      </w:tr>
      <w:tr w:rsidR="00D71D0F" w:rsidRPr="004E3DB6" w14:paraId="2FF52C31" w14:textId="77777777" w:rsidTr="00EF7198">
        <w:trPr>
          <w:trHeight w:val="454"/>
          <w:jc w:val="center"/>
        </w:trPr>
        <w:tc>
          <w:tcPr>
            <w:tcW w:w="99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88BF9" w14:textId="75BFAD1F" w:rsidR="00906A75" w:rsidRDefault="00D71D0F" w:rsidP="00906A75">
            <w:pPr>
              <w:jc w:val="both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O</w:t>
            </w:r>
            <w:r w:rsidRPr="006C6294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świadczam, </w:t>
            </w:r>
            <w:r w:rsidRPr="00B84A8C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pod rygorem odpowiedzialności karnej wynikającej z art. 297 § 1 ustawy z dnia 6 czerwca 1997r. Kodeks karny, że </w:t>
            </w:r>
            <w:r w:rsidR="00906A75" w:rsidRPr="00414C7A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oświadczam, że </w:t>
            </w:r>
            <w:r w:rsidR="00906A75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w okresie </w:t>
            </w:r>
            <w:r w:rsidR="00906A75" w:rsidRPr="00414C7A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od dnia 1 czerwca 2004 r. był</w:t>
            </w:r>
            <w:r w:rsidR="00906A75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a</w:t>
            </w:r>
            <w:r w:rsidR="00906A75" w:rsidRPr="00414C7A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m/</w:t>
            </w:r>
            <w:r w:rsidR="00906A75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e</w:t>
            </w:r>
            <w:r w:rsidR="00906A75" w:rsidRPr="00414C7A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m zarejestrowan</w:t>
            </w:r>
            <w:r w:rsidR="00906A75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a</w:t>
            </w:r>
            <w:r w:rsidR="00906A75" w:rsidRPr="00414C7A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/</w:t>
            </w:r>
            <w:r w:rsidR="00906A75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y</w:t>
            </w:r>
            <w:r w:rsidR="00906A75" w:rsidRPr="00414C7A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 jako osoba bezrobotna lub poszukująca pracy </w:t>
            </w:r>
            <w:r w:rsidR="00906A75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w niżej wymienionych </w:t>
            </w:r>
            <w:r w:rsidR="00906A75" w:rsidRPr="00414C7A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powiatowych urzędach pracy</w:t>
            </w:r>
            <w:r w:rsidR="00906A75" w:rsidRPr="00FF78EC">
              <w:rPr>
                <w:rStyle w:val="Odwoanieprzypisudolnego"/>
                <w:rFonts w:asciiTheme="majorHAnsi" w:hAnsiTheme="majorHAnsi" w:cstheme="majorHAnsi"/>
                <w:sz w:val="28"/>
                <w:szCs w:val="28"/>
                <w:lang w:val="pl-PL"/>
              </w:rPr>
              <w:footnoteReference w:id="1"/>
            </w:r>
            <w:r w:rsidR="00906A75" w:rsidRPr="00414C7A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 zgodnie z miejscem zameldowania lub zamieszkania</w:t>
            </w:r>
            <w:r w:rsidR="00906A75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:</w:t>
            </w:r>
          </w:p>
          <w:p w14:paraId="77EE80D5" w14:textId="77777777" w:rsidR="00906A75" w:rsidRDefault="00906A75" w:rsidP="00906A75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…………………………………………………..</w:t>
            </w:r>
          </w:p>
          <w:p w14:paraId="13D1601F" w14:textId="77777777" w:rsidR="00906A75" w:rsidRDefault="00906A75" w:rsidP="00906A75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…………………………………………………..</w:t>
            </w:r>
          </w:p>
          <w:p w14:paraId="4AD6DD50" w14:textId="0153099D" w:rsidR="00D71D0F" w:rsidRPr="000C60DC" w:rsidRDefault="00906A75" w:rsidP="000C60DC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…………………………………………………..</w:t>
            </w:r>
          </w:p>
        </w:tc>
      </w:tr>
      <w:tr w:rsidR="00D71D0F" w:rsidRPr="004E3DB6" w14:paraId="032BB472" w14:textId="77777777" w:rsidTr="00EF7198">
        <w:trPr>
          <w:trHeight w:val="1644"/>
          <w:jc w:val="center"/>
        </w:trPr>
        <w:tc>
          <w:tcPr>
            <w:tcW w:w="4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D1D61" w14:textId="77777777" w:rsidR="00D71D0F" w:rsidRDefault="00D71D0F" w:rsidP="00EF7198">
            <w:pPr>
              <w:spacing w:line="276" w:lineRule="auto"/>
              <w:jc w:val="both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</w:p>
        </w:tc>
        <w:tc>
          <w:tcPr>
            <w:tcW w:w="4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CFA50" w14:textId="77777777" w:rsidR="00D71D0F" w:rsidRDefault="00D71D0F" w:rsidP="00EF7198">
            <w:pPr>
              <w:spacing w:line="276" w:lineRule="auto"/>
              <w:jc w:val="both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</w:p>
        </w:tc>
      </w:tr>
      <w:tr w:rsidR="003B5C2C" w:rsidRPr="004E3DB6" w14:paraId="56DC1349" w14:textId="77777777" w:rsidTr="00EF7198">
        <w:trPr>
          <w:trHeight w:val="454"/>
          <w:jc w:val="center"/>
        </w:trPr>
        <w:tc>
          <w:tcPr>
            <w:tcW w:w="4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3D6D34" w14:textId="77777777" w:rsidR="003B5C2C" w:rsidRDefault="003B5C2C" w:rsidP="00EF7198">
            <w:pPr>
              <w:spacing w:line="276" w:lineRule="auto"/>
              <w:jc w:val="center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lastRenderedPageBreak/>
              <w:t>data</w:t>
            </w:r>
          </w:p>
        </w:tc>
        <w:tc>
          <w:tcPr>
            <w:tcW w:w="4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934573" w14:textId="77777777" w:rsidR="003B5C2C" w:rsidRDefault="003B5C2C" w:rsidP="00EF7198">
            <w:pPr>
              <w:spacing w:line="276" w:lineRule="auto"/>
              <w:jc w:val="center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podpis</w:t>
            </w:r>
          </w:p>
        </w:tc>
      </w:tr>
    </w:tbl>
    <w:p w14:paraId="68669AF0" w14:textId="6E3B4E60" w:rsidR="00867A05" w:rsidRPr="00867A05" w:rsidRDefault="00867A05" w:rsidP="000C60DC">
      <w:pPr>
        <w:jc w:val="both"/>
        <w:rPr>
          <w:rFonts w:ascii="Calibri" w:eastAsia="Times New Roman" w:hAnsi="Calibri" w:cs="Calibri"/>
          <w:kern w:val="1"/>
          <w:sz w:val="16"/>
          <w:szCs w:val="16"/>
          <w:lang w:val="pl-PL" w:eastAsia="ar-SA"/>
        </w:rPr>
      </w:pPr>
      <w:r w:rsidRPr="00867A05">
        <w:rPr>
          <w:rFonts w:ascii="Calibri" w:eastAsia="Times New Roman" w:hAnsi="Calibri" w:cs="Calibri"/>
          <w:kern w:val="1"/>
          <w:sz w:val="16"/>
          <w:szCs w:val="16"/>
          <w:u w:val="single"/>
          <w:lang w:val="pl-PL" w:eastAsia="ar-SA"/>
        </w:rPr>
        <w:t xml:space="preserve">Informacja Partnera Finansującego </w:t>
      </w:r>
      <w:proofErr w:type="spellStart"/>
      <w:r w:rsidRPr="00867A05">
        <w:rPr>
          <w:rFonts w:ascii="Calibri" w:eastAsia="Times New Roman" w:hAnsi="Calibri" w:cs="Calibri"/>
          <w:kern w:val="1"/>
          <w:sz w:val="16"/>
          <w:szCs w:val="16"/>
          <w:u w:val="single"/>
          <w:lang w:val="pl-PL" w:eastAsia="ar-SA"/>
        </w:rPr>
        <w:t>ws</w:t>
      </w:r>
      <w:proofErr w:type="spellEnd"/>
      <w:r w:rsidRPr="00867A05">
        <w:rPr>
          <w:rFonts w:ascii="Calibri" w:eastAsia="Times New Roman" w:hAnsi="Calibri" w:cs="Calibri"/>
          <w:kern w:val="1"/>
          <w:sz w:val="16"/>
          <w:szCs w:val="16"/>
          <w:u w:val="single"/>
          <w:lang w:val="pl-PL" w:eastAsia="ar-SA"/>
        </w:rPr>
        <w:t xml:space="preserve"> przetwarzania danych osobowych</w:t>
      </w:r>
      <w:r w:rsidRPr="00867A05">
        <w:rPr>
          <w:rFonts w:ascii="Calibri" w:eastAsia="Times New Roman" w:hAnsi="Calibri" w:cs="Calibri"/>
          <w:kern w:val="1"/>
          <w:sz w:val="16"/>
          <w:szCs w:val="16"/>
          <w:lang w:val="pl-PL" w:eastAsia="ar-SA"/>
        </w:rPr>
        <w:t>:</w:t>
      </w:r>
    </w:p>
    <w:p w14:paraId="4352CF8A" w14:textId="77777777" w:rsidR="00867A05" w:rsidRPr="00867A05" w:rsidRDefault="00867A05" w:rsidP="00867A05">
      <w:pPr>
        <w:keepNext/>
        <w:numPr>
          <w:ilvl w:val="0"/>
          <w:numId w:val="12"/>
        </w:numPr>
        <w:shd w:val="clear" w:color="auto" w:fill="FFFFFF"/>
        <w:suppressAutoHyphens/>
        <w:spacing w:after="0" w:line="240" w:lineRule="auto"/>
        <w:ind w:left="284" w:hanging="284"/>
        <w:jc w:val="both"/>
        <w:outlineLvl w:val="0"/>
        <w:rPr>
          <w:rFonts w:ascii="Calibri" w:eastAsia="Times New Roman" w:hAnsi="Calibri" w:cs="Calibri"/>
          <w:sz w:val="16"/>
          <w:szCs w:val="16"/>
          <w:lang w:val="pl-PL" w:eastAsia="pl-PL"/>
        </w:rPr>
      </w:pPr>
      <w:r w:rsidRPr="00867A05">
        <w:rPr>
          <w:rFonts w:ascii="Calibri" w:eastAsia="Times New Roman" w:hAnsi="Calibri" w:cs="Calibri"/>
          <w:sz w:val="16"/>
          <w:szCs w:val="16"/>
          <w:lang w:val="pl-PL" w:eastAsia="pl-PL"/>
        </w:rPr>
        <w:t>Przetwarzanie danych osobowych będzie odbywać się w trybie i na zasadach określonych w Rozporządzeniu Parlamentu Europejskiego i Rady (UE) 2016/679 z dnia 27 kwietnia 2016 r. w sprawie ochrony osób fizycznych w związku z przetwarzaniem danych osobowych i w sprawie swobodnego przepływu takich danych oraz uchylenia dyrektywy 95/46/WE (ogólne rozporządzenie o ochronie danych) [„RODO”].</w:t>
      </w:r>
    </w:p>
    <w:p w14:paraId="5AF0BF9E" w14:textId="77777777" w:rsidR="00867A05" w:rsidRPr="00867A05" w:rsidRDefault="00867A05" w:rsidP="00867A05">
      <w:pPr>
        <w:numPr>
          <w:ilvl w:val="0"/>
          <w:numId w:val="12"/>
        </w:num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54"/>
          <w:tab w:val="left" w:pos="4962"/>
          <w:tab w:val="left" w:pos="5670"/>
          <w:tab w:val="left" w:pos="6378"/>
          <w:tab w:val="left" w:pos="7086"/>
          <w:tab w:val="left" w:pos="7794"/>
          <w:tab w:val="left" w:pos="8508"/>
        </w:tabs>
        <w:suppressAutoHyphens/>
        <w:spacing w:after="0" w:line="240" w:lineRule="auto"/>
        <w:ind w:left="284" w:hanging="284"/>
        <w:jc w:val="both"/>
        <w:rPr>
          <w:rFonts w:ascii="Calibri" w:eastAsia="Times New Roman" w:hAnsi="Calibri" w:cs="Calibri"/>
          <w:kern w:val="1"/>
          <w:sz w:val="16"/>
          <w:szCs w:val="16"/>
          <w:lang w:val="pl-PL" w:eastAsia="ar-SA"/>
        </w:rPr>
      </w:pPr>
      <w:r w:rsidRPr="00867A05">
        <w:rPr>
          <w:rFonts w:ascii="Calibri" w:eastAsia="Times New Roman" w:hAnsi="Calibri" w:cs="Calibri"/>
          <w:kern w:val="1"/>
          <w:sz w:val="16"/>
          <w:szCs w:val="16"/>
          <w:lang w:val="pl-PL" w:eastAsia="ar-SA"/>
        </w:rPr>
        <w:t>Partner Finansujący będzie przetwarzał dane osobowe uzyskane w związku ze złożonym Wnioskiem o udzielenie pożyczki na podstawie:</w:t>
      </w:r>
    </w:p>
    <w:p w14:paraId="60F3EC1C" w14:textId="77777777" w:rsidR="00867A05" w:rsidRPr="00867A05" w:rsidRDefault="00867A05" w:rsidP="00867A05">
      <w:pPr>
        <w:tabs>
          <w:tab w:val="left" w:pos="1"/>
          <w:tab w:val="left" w:pos="1416"/>
          <w:tab w:val="left" w:pos="2124"/>
          <w:tab w:val="left" w:pos="2832"/>
          <w:tab w:val="left" w:pos="3540"/>
          <w:tab w:val="left" w:pos="4254"/>
          <w:tab w:val="left" w:pos="4962"/>
          <w:tab w:val="left" w:pos="5670"/>
          <w:tab w:val="left" w:pos="6378"/>
          <w:tab w:val="left" w:pos="7086"/>
          <w:tab w:val="left" w:pos="7794"/>
          <w:tab w:val="left" w:pos="8508"/>
        </w:tabs>
        <w:suppressAutoHyphens/>
        <w:spacing w:after="0" w:line="240" w:lineRule="auto"/>
        <w:ind w:left="567" w:hanging="284"/>
        <w:contextualSpacing/>
        <w:jc w:val="both"/>
        <w:rPr>
          <w:rFonts w:ascii="Calibri" w:eastAsia="Times New Roman" w:hAnsi="Calibri" w:cs="Calibri"/>
          <w:sz w:val="16"/>
          <w:szCs w:val="16"/>
          <w:lang w:val="pl-PL" w:eastAsia="pl-PL"/>
        </w:rPr>
      </w:pPr>
      <w:r w:rsidRPr="00867A05">
        <w:rPr>
          <w:rFonts w:ascii="Calibri" w:eastAsia="Times New Roman" w:hAnsi="Calibri" w:cs="Calibri"/>
          <w:sz w:val="16"/>
          <w:szCs w:val="16"/>
          <w:lang w:val="pl-PL" w:eastAsia="pl-PL"/>
        </w:rPr>
        <w:t>2.1.</w:t>
      </w:r>
      <w:r w:rsidRPr="00867A05">
        <w:rPr>
          <w:rFonts w:ascii="Calibri" w:eastAsia="Times New Roman" w:hAnsi="Calibri" w:cs="Calibri"/>
          <w:sz w:val="16"/>
          <w:szCs w:val="16"/>
          <w:lang w:val="pl-PL" w:eastAsia="pl-PL"/>
        </w:rPr>
        <w:tab/>
        <w:t>Porozumienia w sprawie powierzenia Partnerowi Finansującemu przetwarzania Danych osobowych w związku z realizacją Umowy Operacyjnej zawartego przez Uczestników Konsorcjum z Bankiem Gospodarstwa Krajowego w Warszawie,</w:t>
      </w:r>
    </w:p>
    <w:p w14:paraId="08B5D49A" w14:textId="77777777" w:rsidR="00867A05" w:rsidRPr="00867A05" w:rsidRDefault="00867A05" w:rsidP="00867A05">
      <w:pPr>
        <w:tabs>
          <w:tab w:val="left" w:pos="1"/>
          <w:tab w:val="left" w:pos="1416"/>
          <w:tab w:val="left" w:pos="2124"/>
          <w:tab w:val="left" w:pos="2832"/>
          <w:tab w:val="left" w:pos="3540"/>
          <w:tab w:val="left" w:pos="4254"/>
          <w:tab w:val="left" w:pos="4962"/>
          <w:tab w:val="left" w:pos="5670"/>
          <w:tab w:val="left" w:pos="6378"/>
          <w:tab w:val="left" w:pos="7086"/>
          <w:tab w:val="left" w:pos="7794"/>
          <w:tab w:val="left" w:pos="8508"/>
        </w:tabs>
        <w:suppressAutoHyphens/>
        <w:spacing w:after="0" w:line="240" w:lineRule="auto"/>
        <w:ind w:left="567" w:hanging="284"/>
        <w:contextualSpacing/>
        <w:jc w:val="both"/>
        <w:rPr>
          <w:rFonts w:ascii="Calibri" w:eastAsia="Times New Roman" w:hAnsi="Calibri" w:cs="Calibri"/>
          <w:sz w:val="16"/>
          <w:szCs w:val="16"/>
          <w:lang w:val="pl-PL" w:eastAsia="pl-PL"/>
        </w:rPr>
      </w:pPr>
      <w:r w:rsidRPr="00867A05">
        <w:rPr>
          <w:rFonts w:ascii="Calibri" w:eastAsia="Times New Roman" w:hAnsi="Calibri" w:cs="Calibri"/>
          <w:sz w:val="16"/>
          <w:szCs w:val="16"/>
          <w:lang w:val="pl-PL" w:eastAsia="pl-PL"/>
        </w:rPr>
        <w:t>2.2.</w:t>
      </w:r>
      <w:r w:rsidRPr="00867A05">
        <w:rPr>
          <w:rFonts w:ascii="Calibri" w:eastAsia="Times New Roman" w:hAnsi="Calibri" w:cs="Calibri"/>
          <w:sz w:val="16"/>
          <w:szCs w:val="16"/>
          <w:lang w:val="pl-PL" w:eastAsia="pl-PL"/>
        </w:rPr>
        <w:tab/>
        <w:t xml:space="preserve">Porozumienia Stron </w:t>
      </w:r>
      <w:proofErr w:type="spellStart"/>
      <w:r w:rsidRPr="00867A05">
        <w:rPr>
          <w:rFonts w:ascii="Calibri" w:eastAsia="Times New Roman" w:hAnsi="Calibri" w:cs="Calibri"/>
          <w:sz w:val="16"/>
          <w:szCs w:val="16"/>
          <w:lang w:val="pl-PL" w:eastAsia="pl-PL"/>
        </w:rPr>
        <w:t>ws</w:t>
      </w:r>
      <w:proofErr w:type="spellEnd"/>
      <w:r w:rsidRPr="00867A05">
        <w:rPr>
          <w:rFonts w:ascii="Calibri" w:eastAsia="Times New Roman" w:hAnsi="Calibri" w:cs="Calibri"/>
          <w:sz w:val="16"/>
          <w:szCs w:val="16"/>
          <w:lang w:val="pl-PL" w:eastAsia="pl-PL"/>
        </w:rPr>
        <w:t>. współadministrowania i wzajemnego udostępniania powierzonych danych osobowych z dnia 28.06.2024 r. zawartego przez Uczestników Konsorcjum.</w:t>
      </w:r>
    </w:p>
    <w:p w14:paraId="42A9D709" w14:textId="78503DB5" w:rsidR="00867A05" w:rsidRPr="00867A05" w:rsidRDefault="00867A05" w:rsidP="00673A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left" w:pos="1"/>
          <w:tab w:val="left" w:pos="1416"/>
          <w:tab w:val="left" w:pos="2124"/>
          <w:tab w:val="left" w:pos="2832"/>
          <w:tab w:val="left" w:pos="3540"/>
          <w:tab w:val="left" w:pos="4254"/>
          <w:tab w:val="left" w:pos="4962"/>
          <w:tab w:val="left" w:pos="5670"/>
          <w:tab w:val="left" w:pos="6378"/>
          <w:tab w:val="left" w:pos="7086"/>
          <w:tab w:val="left" w:pos="7794"/>
          <w:tab w:val="left" w:pos="8508"/>
        </w:tabs>
        <w:suppressAutoHyphens/>
        <w:spacing w:after="0" w:line="240" w:lineRule="auto"/>
        <w:ind w:left="283"/>
        <w:contextualSpacing/>
        <w:jc w:val="both"/>
        <w:rPr>
          <w:rFonts w:ascii="Calibri" w:eastAsia="Times New Roman" w:hAnsi="Calibri" w:cs="Calibri"/>
          <w:sz w:val="16"/>
          <w:szCs w:val="16"/>
          <w:lang w:val="pl-PL" w:eastAsia="pl-PL"/>
        </w:rPr>
      </w:pPr>
      <w:r w:rsidRPr="00867A05">
        <w:rPr>
          <w:rFonts w:ascii="Calibri" w:eastAsia="Times New Roman" w:hAnsi="Calibri" w:cs="Calibri"/>
          <w:sz w:val="16"/>
          <w:szCs w:val="16"/>
          <w:lang w:val="pl-PL" w:eastAsia="pl-PL"/>
        </w:rPr>
        <w:t xml:space="preserve">Partner Finansujący udostępnia treść stosownych klauzul informacyjnych dot. przetwarzania danych osobowych na stronie internetowej pod adresem: </w:t>
      </w:r>
      <w:r w:rsidR="00673A07" w:rsidRPr="00E73015">
        <w:rPr>
          <w:rFonts w:ascii="Calibri" w:eastAsia="Times New Roman" w:hAnsi="Calibri" w:cs="Calibri"/>
          <w:sz w:val="16"/>
          <w:szCs w:val="16"/>
          <w:lang w:val="pl-PL" w:eastAsia="pl-PL"/>
        </w:rPr>
        <w:t>https://frrr.pl/projekty/wsparcie-w-starcie.html</w:t>
      </w:r>
    </w:p>
    <w:p w14:paraId="08AB4BDD" w14:textId="77777777" w:rsidR="00867A05" w:rsidRPr="00867A05" w:rsidRDefault="00867A05" w:rsidP="00867A05">
      <w:pPr>
        <w:numPr>
          <w:ilvl w:val="0"/>
          <w:numId w:val="12"/>
        </w:num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54"/>
          <w:tab w:val="left" w:pos="4962"/>
          <w:tab w:val="left" w:pos="5670"/>
          <w:tab w:val="left" w:pos="6378"/>
          <w:tab w:val="left" w:pos="7086"/>
          <w:tab w:val="left" w:pos="7794"/>
          <w:tab w:val="left" w:pos="8508"/>
        </w:tabs>
        <w:suppressAutoHyphens/>
        <w:spacing w:after="0" w:line="240" w:lineRule="auto"/>
        <w:jc w:val="both"/>
        <w:rPr>
          <w:rFonts w:ascii="Calibri" w:eastAsia="Times New Roman" w:hAnsi="Calibri" w:cs="Calibri"/>
          <w:kern w:val="1"/>
          <w:sz w:val="16"/>
          <w:szCs w:val="16"/>
          <w:lang w:val="pl-PL" w:eastAsia="ar-SA"/>
        </w:rPr>
      </w:pPr>
      <w:r w:rsidRPr="00867A05">
        <w:rPr>
          <w:rFonts w:ascii="Calibri" w:eastAsia="Times New Roman" w:hAnsi="Calibri" w:cs="Calibri"/>
          <w:kern w:val="1"/>
          <w:sz w:val="16"/>
          <w:szCs w:val="16"/>
          <w:lang w:val="pl-PL" w:eastAsia="ar-SA"/>
        </w:rPr>
        <w:t>Wnioskodawca - osoba fizyczna lub osoby fizyczne prowadząca/e działalność gospodarczą indywidualnie lub w formie spółki cywilnej, podpisując powyższe oświadczenie zapewnia i oświadcza, iż zapoznał się z dotycząca go klauzulą informacyjną dot. przetwarzania danych osobowych, udostępnioną przez Partnera Finansującego zgodnie z pkt. 2 powyżej, a także iż rozumie jej treść.</w:t>
      </w:r>
    </w:p>
    <w:p w14:paraId="2E8A1DBA" w14:textId="77777777" w:rsidR="00867A05" w:rsidRPr="00867A05" w:rsidRDefault="00867A05" w:rsidP="00867A05">
      <w:pPr>
        <w:numPr>
          <w:ilvl w:val="0"/>
          <w:numId w:val="12"/>
        </w:num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54"/>
          <w:tab w:val="left" w:pos="4962"/>
          <w:tab w:val="left" w:pos="5670"/>
          <w:tab w:val="left" w:pos="6378"/>
          <w:tab w:val="left" w:pos="7086"/>
          <w:tab w:val="left" w:pos="7794"/>
          <w:tab w:val="left" w:pos="8508"/>
        </w:tabs>
        <w:suppressAutoHyphens/>
        <w:spacing w:after="0" w:line="240" w:lineRule="auto"/>
        <w:jc w:val="both"/>
        <w:rPr>
          <w:rFonts w:ascii="Calibri" w:eastAsia="Times New Roman" w:hAnsi="Calibri" w:cs="Calibri"/>
          <w:kern w:val="1"/>
          <w:sz w:val="16"/>
          <w:szCs w:val="16"/>
          <w:lang w:val="pl-PL" w:eastAsia="ar-SA"/>
        </w:rPr>
      </w:pPr>
      <w:r w:rsidRPr="00867A05">
        <w:rPr>
          <w:rFonts w:ascii="Calibri" w:eastAsia="Times New Roman" w:hAnsi="Calibri" w:cs="Calibri"/>
          <w:kern w:val="1"/>
          <w:sz w:val="16"/>
          <w:szCs w:val="16"/>
          <w:lang w:val="pl-PL" w:eastAsia="ar-SA"/>
        </w:rPr>
        <w:t>Wnioskodawca  - osoba fizyczna lub osoby fizyczne prowadząca/e działalność gospodarczą indywidualnie lub w formie spółki cywilnej, zobowiązany jest do wykonywania w imieniu Partnera Finansującego obowiązku informacyjnego wynikającego z art. 13 i 14 RODO wobec osób, których dane dotyczą. Obowiązek informacyjny realizowany jest poprzez podanie osobom, których dane dotyczą informacji o sposobie i miejscu udostępnienia przez Partnera Finansującego klauzul informacyjnych dot. przetwarzania danych osobowych, zgodnie z pkt. 2 powyżej. Wnioskodawca - osoba fizyczna lub osoby fizyczne prowadząca/e działalność gospodarczą indywidualnie lub w formie spółki cywilnej,</w:t>
      </w:r>
      <w:r w:rsidRPr="00867A05" w:rsidDel="00A16240">
        <w:rPr>
          <w:rFonts w:ascii="Calibri" w:eastAsia="Times New Roman" w:hAnsi="Calibri" w:cs="Calibri"/>
          <w:kern w:val="1"/>
          <w:sz w:val="16"/>
          <w:szCs w:val="16"/>
          <w:lang w:val="pl-PL" w:eastAsia="ar-SA"/>
        </w:rPr>
        <w:t xml:space="preserve"> </w:t>
      </w:r>
      <w:r w:rsidRPr="00867A05">
        <w:rPr>
          <w:rFonts w:ascii="Calibri" w:eastAsia="Times New Roman" w:hAnsi="Calibri" w:cs="Calibri"/>
          <w:kern w:val="1"/>
          <w:sz w:val="16"/>
          <w:szCs w:val="16"/>
          <w:lang w:val="pl-PL" w:eastAsia="ar-SA"/>
        </w:rPr>
        <w:t>podpisując powyższe oświadczenie zapewnia i oświadcza, iż wykonał powyższy obowiązek w stosunku do każdej z osób, której dane dotyczą.</w:t>
      </w:r>
    </w:p>
    <w:p w14:paraId="38340169" w14:textId="77777777" w:rsidR="00867A05" w:rsidRPr="00414C7A" w:rsidRDefault="00867A05" w:rsidP="00906A75">
      <w:pPr>
        <w:jc w:val="both"/>
        <w:rPr>
          <w:rFonts w:asciiTheme="majorHAnsi" w:hAnsiTheme="majorHAnsi" w:cstheme="majorHAnsi"/>
          <w:sz w:val="24"/>
          <w:szCs w:val="24"/>
          <w:lang w:val="pl-PL"/>
        </w:rPr>
      </w:pPr>
    </w:p>
    <w:sectPr w:rsidR="00867A05" w:rsidRPr="00414C7A" w:rsidSect="000C60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800" w:bottom="993" w:left="1800" w:header="56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90F460" w14:textId="77777777" w:rsidR="009A111E" w:rsidRDefault="009A111E" w:rsidP="00414C7A">
      <w:pPr>
        <w:spacing w:after="0" w:line="240" w:lineRule="auto"/>
      </w:pPr>
      <w:r>
        <w:separator/>
      </w:r>
    </w:p>
  </w:endnote>
  <w:endnote w:type="continuationSeparator" w:id="0">
    <w:p w14:paraId="1C40E098" w14:textId="77777777" w:rsidR="009A111E" w:rsidRDefault="009A111E" w:rsidP="00414C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6A6504" w14:textId="77777777" w:rsidR="00EA3C3E" w:rsidRDefault="00EA3C3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EDD864" w14:textId="2D9EC9BD" w:rsidR="00414C7A" w:rsidRPr="00EA3C3E" w:rsidRDefault="00164927" w:rsidP="00164927">
    <w:pPr>
      <w:pStyle w:val="Stopka"/>
      <w:jc w:val="center"/>
    </w:pPr>
    <w:bookmarkStart w:id="1" w:name="_GoBack"/>
    <w:r>
      <w:rPr>
        <w:noProof/>
      </w:rPr>
      <w:drawing>
        <wp:inline distT="0" distB="0" distL="0" distR="0" wp14:anchorId="1DCEACC4" wp14:editId="30FB23F2">
          <wp:extent cx="4657725" cy="511810"/>
          <wp:effectExtent l="0" t="0" r="9525" b="254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5772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1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A62BF6" w14:textId="77777777" w:rsidR="00EA3C3E" w:rsidRDefault="00EA3C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DD3B6E" w14:textId="77777777" w:rsidR="009A111E" w:rsidRDefault="009A111E" w:rsidP="00414C7A">
      <w:pPr>
        <w:spacing w:after="0" w:line="240" w:lineRule="auto"/>
      </w:pPr>
      <w:r>
        <w:separator/>
      </w:r>
    </w:p>
  </w:footnote>
  <w:footnote w:type="continuationSeparator" w:id="0">
    <w:p w14:paraId="38D899EF" w14:textId="77777777" w:rsidR="009A111E" w:rsidRDefault="009A111E" w:rsidP="00414C7A">
      <w:pPr>
        <w:spacing w:after="0" w:line="240" w:lineRule="auto"/>
      </w:pPr>
      <w:r>
        <w:continuationSeparator/>
      </w:r>
    </w:p>
  </w:footnote>
  <w:footnote w:id="1">
    <w:p w14:paraId="6110A244" w14:textId="77777777" w:rsidR="00906A75" w:rsidRPr="00F42C15" w:rsidRDefault="00906A75" w:rsidP="00906A75">
      <w:pPr>
        <w:pStyle w:val="Tekstprzypisudolnego"/>
        <w:jc w:val="both"/>
        <w:rPr>
          <w:rFonts w:asciiTheme="majorHAnsi" w:hAnsiTheme="majorHAnsi" w:cstheme="majorHAnsi"/>
          <w:lang w:val="pl-PL"/>
        </w:rPr>
      </w:pPr>
      <w:r w:rsidRPr="00FF78EC">
        <w:rPr>
          <w:rStyle w:val="Odwoanieprzypisudolnego"/>
          <w:rFonts w:asciiTheme="majorHAnsi" w:hAnsiTheme="majorHAnsi" w:cstheme="majorHAnsi"/>
          <w:sz w:val="28"/>
          <w:szCs w:val="28"/>
          <w:lang w:val="pl-PL"/>
        </w:rPr>
        <w:footnoteRef/>
      </w:r>
      <w:r w:rsidRPr="00F42C15">
        <w:rPr>
          <w:rFonts w:asciiTheme="majorHAnsi" w:hAnsiTheme="majorHAnsi" w:cstheme="majorHAnsi"/>
          <w:lang w:val="pl-PL"/>
        </w:rPr>
        <w:t xml:space="preserve"> Należy wpisać wszystkie PUP</w:t>
      </w:r>
      <w:r>
        <w:rPr>
          <w:rFonts w:asciiTheme="majorHAnsi" w:hAnsiTheme="majorHAnsi" w:cstheme="majorHAnsi"/>
          <w:lang w:val="pl-PL"/>
        </w:rPr>
        <w:t>,</w:t>
      </w:r>
      <w:r w:rsidRPr="00F42C15">
        <w:rPr>
          <w:rFonts w:asciiTheme="majorHAnsi" w:hAnsiTheme="majorHAnsi" w:cstheme="majorHAnsi"/>
          <w:lang w:val="pl-PL"/>
        </w:rPr>
        <w:t xml:space="preserve"> w których od 01.06.2004</w:t>
      </w:r>
      <w:r>
        <w:rPr>
          <w:rFonts w:asciiTheme="majorHAnsi" w:hAnsiTheme="majorHAnsi" w:cstheme="majorHAnsi"/>
          <w:lang w:val="pl-PL"/>
        </w:rPr>
        <w:t xml:space="preserve"> r. Wnioskujący o umorzenie części pożyczki </w:t>
      </w:r>
      <w:r w:rsidRPr="00F42C15">
        <w:rPr>
          <w:rFonts w:asciiTheme="majorHAnsi" w:hAnsiTheme="majorHAnsi" w:cstheme="majorHAnsi"/>
          <w:lang w:val="pl-PL"/>
        </w:rPr>
        <w:t>był zarejestrowany/a jako osoba bezrobotna lub poszukująca pracy, dodając kolejny numer porządkowy.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9EB288" w14:textId="77777777" w:rsidR="00EA3C3E" w:rsidRDefault="00EA3C3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8A24F9" w14:textId="2DD583E2" w:rsidR="00414C7A" w:rsidRDefault="00164927" w:rsidP="00164927">
    <w:pPr>
      <w:pStyle w:val="Nagwek"/>
      <w:jc w:val="center"/>
    </w:pPr>
    <w:r>
      <w:rPr>
        <w:noProof/>
      </w:rPr>
      <w:drawing>
        <wp:inline distT="0" distB="0" distL="0" distR="0" wp14:anchorId="4FC8A1B8" wp14:editId="5FBE97E1">
          <wp:extent cx="5487035" cy="70739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7035" cy="7073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F8A275" w14:textId="77777777" w:rsidR="00EA3C3E" w:rsidRDefault="00EA3C3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000009"/>
    <w:multiLevelType w:val="singleLevel"/>
    <w:tmpl w:val="E61C67C6"/>
    <w:name w:val="WW8Num16"/>
    <w:lvl w:ilvl="0">
      <w:start w:val="1"/>
      <w:numFmt w:val="decimal"/>
      <w:lvlText w:val="%1."/>
      <w:lvlJc w:val="left"/>
      <w:pPr>
        <w:tabs>
          <w:tab w:val="num" w:pos="282"/>
        </w:tabs>
        <w:ind w:left="282" w:hanging="360"/>
      </w:pPr>
      <w:rPr>
        <w:rFonts w:asciiTheme="minorHAnsi" w:hAnsiTheme="minorHAnsi" w:cstheme="minorHAnsi" w:hint="default"/>
        <w:b w:val="0"/>
        <w:bCs/>
        <w:i w:val="0"/>
        <w:sz w:val="16"/>
        <w:szCs w:val="16"/>
      </w:rPr>
    </w:lvl>
  </w:abstractNum>
  <w:abstractNum w:abstractNumId="10" w15:restartNumberingAfterBreak="0">
    <w:nsid w:val="01B81133"/>
    <w:multiLevelType w:val="hybridMultilevel"/>
    <w:tmpl w:val="EF82DC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BF51EA"/>
    <w:multiLevelType w:val="hybridMultilevel"/>
    <w:tmpl w:val="180A8038"/>
    <w:lvl w:ilvl="0" w:tplc="AB5C85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37E3C"/>
    <w:rsid w:val="0006063C"/>
    <w:rsid w:val="00093D23"/>
    <w:rsid w:val="000C60DC"/>
    <w:rsid w:val="000F02B0"/>
    <w:rsid w:val="00107722"/>
    <w:rsid w:val="00135CCD"/>
    <w:rsid w:val="0015074B"/>
    <w:rsid w:val="00164927"/>
    <w:rsid w:val="001800FD"/>
    <w:rsid w:val="00264766"/>
    <w:rsid w:val="0029639D"/>
    <w:rsid w:val="002C02AB"/>
    <w:rsid w:val="00326F90"/>
    <w:rsid w:val="003B5C2C"/>
    <w:rsid w:val="00414C7A"/>
    <w:rsid w:val="00575070"/>
    <w:rsid w:val="00611E2C"/>
    <w:rsid w:val="00673A07"/>
    <w:rsid w:val="006B72F8"/>
    <w:rsid w:val="007950BA"/>
    <w:rsid w:val="00867A05"/>
    <w:rsid w:val="00906A75"/>
    <w:rsid w:val="0095693B"/>
    <w:rsid w:val="009A111E"/>
    <w:rsid w:val="00A16DEB"/>
    <w:rsid w:val="00AA1D8D"/>
    <w:rsid w:val="00B47730"/>
    <w:rsid w:val="00B75A08"/>
    <w:rsid w:val="00CB0664"/>
    <w:rsid w:val="00CD5FBD"/>
    <w:rsid w:val="00D32F2B"/>
    <w:rsid w:val="00D71D0F"/>
    <w:rsid w:val="00D9106F"/>
    <w:rsid w:val="00EA3C3E"/>
    <w:rsid w:val="00F42C15"/>
    <w:rsid w:val="00FC693F"/>
    <w:rsid w:val="00FF7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502D068"/>
  <w14:defaultImageDpi w14:val="300"/>
  <w15:docId w15:val="{C796117D-49E8-4860-94C0-CD1FD902A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C693F"/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14C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14C7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14C7A"/>
    <w:rPr>
      <w:vertAlign w:val="superscript"/>
    </w:rPr>
  </w:style>
  <w:style w:type="paragraph" w:styleId="Poprawka">
    <w:name w:val="Revision"/>
    <w:hidden/>
    <w:uiPriority w:val="99"/>
    <w:semiHidden/>
    <w:rsid w:val="00611E2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875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5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8C06AFD-5B83-4957-9D89-15F976909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464</Words>
  <Characters>2789</Characters>
  <Application>Microsoft Office Word</Application>
  <DocSecurity>0</DocSecurity>
  <Lines>23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3247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Agnieszka Luberda</cp:lastModifiedBy>
  <cp:revision>8</cp:revision>
  <cp:lastPrinted>2025-10-06T21:43:00Z</cp:lastPrinted>
  <dcterms:created xsi:type="dcterms:W3CDTF">2025-10-06T21:33:00Z</dcterms:created>
  <dcterms:modified xsi:type="dcterms:W3CDTF">2025-10-20T13:55:00Z</dcterms:modified>
  <cp:category/>
</cp:coreProperties>
</file>